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</w:t>
      </w:r>
      <w:r w:rsidR="003F6AB7">
        <w:rPr>
          <w:b/>
          <w:color w:val="215868"/>
          <w:sz w:val="36"/>
          <w:szCs w:val="36"/>
        </w:rPr>
        <w:t>e</w:t>
      </w:r>
    </w:p>
    <w:p w:rsidR="00C123B1" w:rsidRPr="00C123B1" w:rsidRDefault="00C123B1" w:rsidP="00C123B1">
      <w:pPr>
        <w:rPr>
          <w:lang w:eastAsia="pl-PL"/>
        </w:rPr>
      </w:pPr>
    </w:p>
    <w:p w:rsidR="00E56EA3" w:rsidRDefault="00D238DC" w:rsidP="00E56EA3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t>Uzupełnij grafy:</w:t>
      </w:r>
      <w:r w:rsidR="00911D3A">
        <w:rPr>
          <w:noProof/>
          <w:color w:val="215868"/>
          <w:sz w:val="32"/>
          <w:szCs w:val="28"/>
        </w:rPr>
        <w:t xml:space="preserve"> </w:t>
      </w:r>
    </w:p>
    <w:p w:rsidR="00D238DC" w:rsidRPr="00E56EA3" w:rsidRDefault="0078241C" w:rsidP="00E56EA3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FAF24E9" wp14:editId="3D27E1ED">
                <wp:simplePos x="0" y="0"/>
                <wp:positionH relativeFrom="column">
                  <wp:posOffset>-329565</wp:posOffset>
                </wp:positionH>
                <wp:positionV relativeFrom="paragraph">
                  <wp:posOffset>4489450</wp:posOffset>
                </wp:positionV>
                <wp:extent cx="6172200" cy="2447925"/>
                <wp:effectExtent l="0" t="0" r="19050" b="28575"/>
                <wp:wrapNone/>
                <wp:docPr id="631" name="Grupa 6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2447925"/>
                          <a:chOff x="-228600" y="0"/>
                          <a:chExt cx="6172200" cy="2447925"/>
                        </a:xfrm>
                      </wpg:grpSpPr>
                      <wps:wsp>
                        <wps:cNvPr id="632" name="Prostokąt zaokrąglony 632"/>
                        <wps:cNvSpPr/>
                        <wps:spPr>
                          <a:xfrm>
                            <a:off x="-180975" y="0"/>
                            <a:ext cx="1457325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56EA3" w:rsidRPr="00E56EA3" w:rsidRDefault="0078241C" w:rsidP="00E56EA3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  <w:r>
                                <w:rPr>
                                  <w:sz w:val="32"/>
                                </w:rPr>
                                <w:t xml:space="preserve">a + </w:t>
                              </w:r>
                              <w:r w:rsidR="00E56EA3" w:rsidRPr="00E56EA3">
                                <w:rPr>
                                  <w:sz w:val="32"/>
                                </w:rPr>
                                <w:t>8a</w:t>
                              </w:r>
                              <w:r w:rsidR="00E56EA3" w:rsidRPr="00E56EA3">
                                <w:rPr>
                                  <w:sz w:val="32"/>
                                  <w:vertAlign w:val="superscript"/>
                                </w:rPr>
                                <w:t xml:space="preserve">2 </w:t>
                              </w:r>
                              <w:r w:rsidR="00E56EA3" w:rsidRPr="00E56EA3">
                                <w:rPr>
                                  <w:sz w:val="32"/>
                                </w:rPr>
                                <w:t>– 4</w:t>
                              </w:r>
                              <w:r w:rsidR="00E56EA3" w:rsidRPr="00E56EA3">
                                <w:rPr>
                                  <w:sz w:val="32"/>
                                </w:rPr>
                                <w:t>a</w:t>
                              </w:r>
                              <w:r w:rsidR="00E56EA3" w:rsidRPr="00E56EA3">
                                <w:rPr>
                                  <w:sz w:val="32"/>
                                </w:rPr>
                                <w:t>b</w:t>
                              </w:r>
                              <w:r w:rsidR="00E56EA3" w:rsidRPr="00E56EA3">
                                <w:rPr>
                                  <w:sz w:val="32"/>
                                  <w:vertAlign w:val="superscript"/>
                                </w:rPr>
                                <w:t>2</w:t>
                              </w:r>
                              <w:r w:rsidR="00E56EA3" w:rsidRPr="00E56EA3">
                                <w:rPr>
                                  <w:sz w:val="32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3" name="Prostokąt zaokrąglony 633"/>
                        <wps:cNvSpPr/>
                        <wps:spPr>
                          <a:xfrm>
                            <a:off x="3038475" y="0"/>
                            <a:ext cx="1350788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56EA3" w:rsidRPr="00996C8D" w:rsidRDefault="00996C8D" w:rsidP="00E56EA3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  <w:r w:rsidRPr="00996C8D">
                                <w:rPr>
                                  <w:sz w:val="28"/>
                                </w:rPr>
                                <w:t>a</w:t>
                              </w:r>
                              <w:r w:rsidR="005B5846">
                                <w:rPr>
                                  <w:sz w:val="28"/>
                                </w:rPr>
                                <w:t>b</w:t>
                              </w: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  <w:r w:rsidRPr="00996C8D">
                                <w:rPr>
                                  <w:sz w:val="28"/>
                                </w:rPr>
                                <w:t>+</w:t>
                              </w: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  <w:r w:rsidR="00E56EA3" w:rsidRPr="00996C8D">
                                <w:rPr>
                                  <w:sz w:val="28"/>
                                </w:rPr>
                                <w:t>5ab</w:t>
                              </w:r>
                              <w:r w:rsidR="00E56EA3" w:rsidRPr="00996C8D">
                                <w:rPr>
                                  <w:sz w:val="28"/>
                                  <w:vertAlign w:val="superscript"/>
                                </w:rPr>
                                <w:t xml:space="preserve">2 </w:t>
                              </w:r>
                              <w:r w:rsidR="00E56EA3" w:rsidRPr="00996C8D">
                                <w:rPr>
                                  <w:sz w:val="28"/>
                                </w:rPr>
                                <w:t xml:space="preserve">– b   </w:t>
                              </w:r>
                            </w:p>
                            <w:p w:rsidR="00E56EA3" w:rsidRPr="00996C8D" w:rsidRDefault="00E56EA3" w:rsidP="00E56EA3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4" name="Prostokąt zaokrąglony 634"/>
                        <wps:cNvSpPr/>
                        <wps:spPr>
                          <a:xfrm>
                            <a:off x="4552950" y="0"/>
                            <a:ext cx="1390650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56EA3" w:rsidRPr="00320AE5" w:rsidRDefault="00E56EA3" w:rsidP="00E56EA3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  <w:r w:rsidRPr="00320AE5">
                                <w:rPr>
                                  <w:sz w:val="32"/>
                                </w:rPr>
                                <w:t>s</w:t>
                              </w:r>
                              <w:r w:rsidRPr="00320AE5">
                                <w:rPr>
                                  <w:sz w:val="32"/>
                                  <w:vertAlign w:val="superscript"/>
                                </w:rPr>
                                <w:t xml:space="preserve">2 </w:t>
                              </w:r>
                              <w:r w:rsidRPr="00320AE5">
                                <w:rPr>
                                  <w:sz w:val="32"/>
                                </w:rPr>
                                <w:t xml:space="preserve">+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32"/>
                                  </w:rPr>
                                  <m:t>s</m:t>
                                </m:r>
                              </m:oMath>
                              <w:r w:rsidRPr="00320AE5">
                                <w:rPr>
                                  <w:sz w:val="32"/>
                                </w:rPr>
                                <w:t>t</w:t>
                              </w:r>
                              <w:r w:rsidR="00996C8D">
                                <w:rPr>
                                  <w:sz w:val="32"/>
                                </w:rPr>
                                <w:t xml:space="preserve"> - </w:t>
                              </w:r>
                              <w:r w:rsidR="00050B83">
                                <w:rPr>
                                  <w:sz w:val="32"/>
                                </w:rPr>
                                <w:t>2</w:t>
                              </w:r>
                              <w:r w:rsidR="00996C8D">
                                <w:rPr>
                                  <w:sz w:val="32"/>
                                </w:rPr>
                                <w:t>t</w:t>
                              </w:r>
                              <w:r w:rsidRPr="00320AE5">
                                <w:rPr>
                                  <w:sz w:val="32"/>
                                </w:rPr>
                                <w:t xml:space="preserve">   </w:t>
                              </w:r>
                            </w:p>
                            <w:p w:rsidR="00E56EA3" w:rsidRPr="00320AE5" w:rsidRDefault="00E56EA3" w:rsidP="00E56EA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320AE5"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5" name="Prostokąt zaokrąglony 635"/>
                        <wps:cNvSpPr/>
                        <wps:spPr>
                          <a:xfrm>
                            <a:off x="1465584" y="0"/>
                            <a:ext cx="1430016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56EA3" w:rsidRPr="00996C8D" w:rsidRDefault="00E56EA3" w:rsidP="00E56EA3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9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  <w:r w:rsidRPr="00996C8D">
                                <w:rPr>
                                  <w:sz w:val="28"/>
                                </w:rPr>
                                <w:t xml:space="preserve"> </w:t>
                              </w:r>
                              <w:r w:rsidRPr="00996C8D">
                                <w:rPr>
                                  <w:sz w:val="28"/>
                                </w:rPr>
                                <w:t xml:space="preserve">y </w:t>
                              </w:r>
                              <w:r w:rsidR="00996C8D" w:rsidRPr="00996C8D">
                                <w:rPr>
                                  <w:sz w:val="28"/>
                                </w:rPr>
                                <w:t>–</w:t>
                              </w:r>
                              <w:r w:rsidRPr="00996C8D">
                                <w:rPr>
                                  <w:sz w:val="28"/>
                                </w:rPr>
                                <w:t xml:space="preserve"> </w:t>
                              </w:r>
                              <w:r w:rsidR="00996C8D" w:rsidRPr="00996C8D">
                                <w:rPr>
                                  <w:sz w:val="28"/>
                                </w:rPr>
                                <w:t>18x</w:t>
                              </w:r>
                              <w:r w:rsidR="00996C8D">
                                <w:rPr>
                                  <w:sz w:val="28"/>
                                </w:rPr>
                                <w:t xml:space="preserve"> </w:t>
                              </w:r>
                              <w:r w:rsidR="00996C8D" w:rsidRPr="00996C8D">
                                <w:rPr>
                                  <w:sz w:val="28"/>
                                </w:rPr>
                                <w:t>+</w:t>
                              </w:r>
                              <w:r w:rsidR="00996C8D">
                                <w:rPr>
                                  <w:sz w:val="28"/>
                                </w:rPr>
                                <w:t xml:space="preserve"> </w:t>
                              </w:r>
                              <w:r w:rsidRPr="00996C8D">
                                <w:rPr>
                                  <w:sz w:val="28"/>
                                </w:rPr>
                                <w:t>6</w:t>
                              </w:r>
                              <w:r w:rsidRPr="00996C8D">
                                <w:rPr>
                                  <w:sz w:val="28"/>
                                </w:rPr>
                                <w:t>x</w:t>
                              </w:r>
                              <w:r w:rsidRPr="00996C8D">
                                <w:rPr>
                                  <w:sz w:val="28"/>
                                </w:rPr>
                                <w:t>y</w:t>
                              </w:r>
                              <w:r w:rsidRPr="00996C8D">
                                <w:rPr>
                                  <w:sz w:val="28"/>
                                  <w:vertAlign w:val="superscript"/>
                                </w:rPr>
                                <w:t>3</w:t>
                              </w:r>
                              <w:r w:rsidRPr="00996C8D">
                                <w:rPr>
                                  <w:sz w:val="28"/>
                                </w:rPr>
                                <w:t xml:space="preserve">   </w:t>
                              </w:r>
                            </w:p>
                            <w:p w:rsidR="00E56EA3" w:rsidRPr="00996C8D" w:rsidRDefault="00E56EA3" w:rsidP="00E56EA3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6" name="Strzałka w prawo z wcięciem 636"/>
                        <wps:cNvSpPr/>
                        <wps:spPr>
                          <a:xfrm rot="5400000">
                            <a:off x="-16931" y="1057277"/>
                            <a:ext cx="866775" cy="361950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7" name="Strzałka w prawo z wcięciem 637"/>
                        <wps:cNvSpPr/>
                        <wps:spPr>
                          <a:xfrm rot="5400000">
                            <a:off x="4781550" y="1057275"/>
                            <a:ext cx="866775" cy="361950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Default="00E56EA3" w:rsidP="00E56EA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8" name="Strzałka w prawo z wcięciem 638"/>
                        <wps:cNvSpPr/>
                        <wps:spPr>
                          <a:xfrm rot="5400000">
                            <a:off x="3269314" y="1057276"/>
                            <a:ext cx="866775" cy="361950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Default="00E56EA3" w:rsidP="00E56EA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9" name="Strzałka w prawo z wcięciem 639"/>
                        <wps:cNvSpPr/>
                        <wps:spPr>
                          <a:xfrm rot="5400000">
                            <a:off x="1707981" y="1047751"/>
                            <a:ext cx="866775" cy="361950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0" name="Prostokąt zaokrąglony 640"/>
                        <wps:cNvSpPr/>
                        <wps:spPr>
                          <a:xfrm>
                            <a:off x="-228600" y="1905000"/>
                            <a:ext cx="1447800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Default="00E56EA3" w:rsidP="00E56EA3">
                              <w:pPr>
                                <w:jc w:val="center"/>
                              </w:pPr>
                              <w:r>
                                <w:t xml:space="preserve">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1" name="Prostokąt zaokrąglony 641"/>
                        <wps:cNvSpPr/>
                        <wps:spPr>
                          <a:xfrm>
                            <a:off x="3038474" y="1905000"/>
                            <a:ext cx="1350789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2" name="Prostokąt zaokrąglony 642"/>
                        <wps:cNvSpPr/>
                        <wps:spPr>
                          <a:xfrm>
                            <a:off x="4552950" y="1905000"/>
                            <a:ext cx="1390650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Default="00E56EA3" w:rsidP="00E56EA3">
                              <w:pPr>
                                <w:jc w:val="center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3" name="Prostokąt zaokrąglony 643"/>
                        <wps:cNvSpPr/>
                        <wps:spPr>
                          <a:xfrm>
                            <a:off x="1504949" y="1905000"/>
                            <a:ext cx="1328391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Default="00E56EA3" w:rsidP="00E56EA3">
                              <w:pPr>
                                <w:jc w:val="center"/>
                              </w:pPr>
                              <w: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4" name="Pole tekstowe 644"/>
                        <wps:cNvSpPr txBox="1"/>
                        <wps:spPr>
                          <a:xfrm>
                            <a:off x="487894" y="1038227"/>
                            <a:ext cx="538162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Pr="00A211E3" w:rsidRDefault="00E56EA3" w:rsidP="00E56EA3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:</w:t>
                              </w:r>
                              <w:r w:rsidRPr="00A211E3">
                                <w:rPr>
                                  <w:sz w:val="28"/>
                                </w:rPr>
                                <w:t xml:space="preserve"> (-2)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5" name="Pole tekstowe 645"/>
                        <wps:cNvSpPr txBox="1"/>
                        <wps:spPr>
                          <a:xfrm>
                            <a:off x="2162175" y="1028700"/>
                            <a:ext cx="581025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Pr="00A211E3" w:rsidRDefault="00E56EA3" w:rsidP="00E56EA3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:</w:t>
                              </w:r>
                              <w:r>
                                <w:rPr>
                                  <w:sz w:val="28"/>
                                </w:rPr>
                                <w:t xml:space="preserve"> 3y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6" name="Pole tekstowe 646"/>
                        <wps:cNvSpPr txBox="1"/>
                        <wps:spPr>
                          <a:xfrm>
                            <a:off x="3736039" y="952501"/>
                            <a:ext cx="537845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Pr="00A211E3" w:rsidRDefault="00E56EA3" w:rsidP="00E56EA3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:</w:t>
                              </w: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  <w:r w:rsidR="005B5846">
                                <w:rPr>
                                  <w:sz w:val="28"/>
                                </w:rPr>
                                <w:t>5</w:t>
                              </w:r>
                              <w:r>
                                <w:rPr>
                                  <w:sz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7" name="Pole tekstowe 647"/>
                        <wps:cNvSpPr txBox="1"/>
                        <wps:spPr>
                          <a:xfrm>
                            <a:off x="5228938" y="990600"/>
                            <a:ext cx="638462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6EA3" w:rsidRPr="00A211E3" w:rsidRDefault="00E56EA3" w:rsidP="00E56EA3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:</w:t>
                              </w:r>
                              <w:r w:rsidR="00F3057A">
                                <w:rPr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2</w:t>
                              </w:r>
                              <w:r w:rsidR="00F3057A">
                                <w:rPr>
                                  <w:sz w:val="28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a 631" o:spid="_x0000_s1026" style="position:absolute;margin-left:-25.95pt;margin-top:353.5pt;width:486pt;height:192.75pt;z-index:251686912;mso-width-relative:margin" coordorigin="-2286" coordsize="61722,24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">
                <v:roundrect id="Prostokąt zaokrąglony 632" o:spid="_x0000_s1027" style="position:absolute;left:-1809;width:14572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/IgsYA&#10;AADcAAAADwAAAGRycy9kb3ducmV2LnhtbESPQWvCQBSE7wX/w/KEXopuattoU1cpBbEeq4I9vmaf&#10;STT7NuyuMfrru4WCx2FmvmGm887UoiXnK8sKHocJCOLc6ooLBdvNYjAB4QOyxtoyKbiQh/msdzfF&#10;TNszf1G7DoWIEPYZKihDaDIpfV6SQT+0DXH09tYZDFG6QmqH5wg3tRwlSSoNVhwXSmzoo6T8uD4Z&#10;Bfnux72+fK+el60bX/cPfjlJD6zUfb97fwMRqAu38H/7UytIn0bwdyYeAT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/IgsYAAADcAAAADwAAAAAAAAAAAAAAAACYAgAAZHJz&#10;L2Rvd25yZXYueG1sUEsFBgAAAAAEAAQA9QAAAIsDAAAAAA==&#10;" fillcolor="#c0504d [3205]" strokecolor="#622423 [1605]" strokeweight="2pt">
                  <v:textbox>
                    <w:txbxContent>
                      <w:p w:rsidR="00E56EA3" w:rsidRPr="00E56EA3" w:rsidRDefault="0078241C" w:rsidP="00E56EA3">
                        <w:pPr>
                          <w:jc w:val="center"/>
                          <w:rPr>
                            <w:sz w:val="32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3</m:t>
                              </m:r>
                            </m:den>
                          </m:f>
                        </m:oMath>
                        <w:r>
                          <w:rPr>
                            <w:sz w:val="32"/>
                          </w:rPr>
                          <w:t xml:space="preserve">a + </w:t>
                        </w:r>
                        <w:r w:rsidR="00E56EA3" w:rsidRPr="00E56EA3">
                          <w:rPr>
                            <w:sz w:val="32"/>
                          </w:rPr>
                          <w:t>8a</w:t>
                        </w:r>
                        <w:r w:rsidR="00E56EA3" w:rsidRPr="00E56EA3">
                          <w:rPr>
                            <w:sz w:val="32"/>
                            <w:vertAlign w:val="superscript"/>
                          </w:rPr>
                          <w:t xml:space="preserve">2 </w:t>
                        </w:r>
                        <w:r w:rsidR="00E56EA3" w:rsidRPr="00E56EA3">
                          <w:rPr>
                            <w:sz w:val="32"/>
                          </w:rPr>
                          <w:t>– 4</w:t>
                        </w:r>
                        <w:r w:rsidR="00E56EA3" w:rsidRPr="00E56EA3">
                          <w:rPr>
                            <w:sz w:val="32"/>
                          </w:rPr>
                          <w:t>a</w:t>
                        </w:r>
                        <w:r w:rsidR="00E56EA3" w:rsidRPr="00E56EA3">
                          <w:rPr>
                            <w:sz w:val="32"/>
                          </w:rPr>
                          <w:t>b</w:t>
                        </w:r>
                        <w:r w:rsidR="00E56EA3" w:rsidRPr="00E56EA3">
                          <w:rPr>
                            <w:sz w:val="32"/>
                            <w:vertAlign w:val="superscript"/>
                          </w:rPr>
                          <w:t>2</w:t>
                        </w:r>
                        <w:r w:rsidR="00E56EA3" w:rsidRPr="00E56EA3">
                          <w:rPr>
                            <w:sz w:val="32"/>
                          </w:rPr>
                          <w:t xml:space="preserve">   </w:t>
                        </w:r>
                      </w:p>
                    </w:txbxContent>
                  </v:textbox>
                </v:roundrect>
                <v:roundrect id="Prostokąt zaokrąglony 633" o:spid="_x0000_s1028" style="position:absolute;left:30384;width:13508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NtGcYA&#10;AADcAAAADwAAAGRycy9kb3ducmV2LnhtbESPQWvCQBSE74L/YXmCF9FNtY02dZVSKOqxKtjja/aZ&#10;pM2+DbvbmPbXd4WCx2FmvmGW687UoiXnK8sK7iYJCOLc6ooLBcfD63gBwgdkjbVlUvBDHtarfm+J&#10;mbYXfqN2HwoRIewzVFCG0GRS+rwkg35iG+Lona0zGKJ0hdQOLxFuajlNklQarDgulNjQS0n51/7b&#10;KMhPH+7x4X13v2nd/Pc88ptF+slKDQfd8xOIQF24hf/bW60gnc3geiYe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iNtGcYAAADcAAAADwAAAAAAAAAAAAAAAACYAgAAZHJz&#10;L2Rvd25yZXYueG1sUEsFBgAAAAAEAAQA9QAAAIsDAAAAAA==&#10;" fillcolor="#c0504d [3205]" strokecolor="#622423 [1605]" strokeweight="2pt">
                  <v:textbox>
                    <w:txbxContent>
                      <w:p w:rsidR="00E56EA3" w:rsidRPr="00996C8D" w:rsidRDefault="00996C8D" w:rsidP="00E56EA3">
                        <w:pPr>
                          <w:jc w:val="center"/>
                          <w:rPr>
                            <w:sz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2</m:t>
                              </m:r>
                            </m:den>
                          </m:f>
                        </m:oMath>
                        <w:r w:rsidRPr="00996C8D">
                          <w:rPr>
                            <w:sz w:val="28"/>
                          </w:rPr>
                          <w:t>a</w:t>
                        </w:r>
                        <w:r w:rsidR="005B5846">
                          <w:rPr>
                            <w:sz w:val="28"/>
                          </w:rPr>
                          <w:t>b</w:t>
                        </w:r>
                        <w:r>
                          <w:rPr>
                            <w:sz w:val="28"/>
                          </w:rPr>
                          <w:t xml:space="preserve"> </w:t>
                        </w:r>
                        <w:r w:rsidRPr="00996C8D">
                          <w:rPr>
                            <w:sz w:val="28"/>
                          </w:rPr>
                          <w:t>+</w:t>
                        </w:r>
                        <w:r>
                          <w:rPr>
                            <w:sz w:val="28"/>
                          </w:rPr>
                          <w:t xml:space="preserve"> </w:t>
                        </w:r>
                        <w:r w:rsidR="00E56EA3" w:rsidRPr="00996C8D">
                          <w:rPr>
                            <w:sz w:val="28"/>
                          </w:rPr>
                          <w:t>5ab</w:t>
                        </w:r>
                        <w:r w:rsidR="00E56EA3" w:rsidRPr="00996C8D">
                          <w:rPr>
                            <w:sz w:val="28"/>
                            <w:vertAlign w:val="superscript"/>
                          </w:rPr>
                          <w:t xml:space="preserve">2 </w:t>
                        </w:r>
                        <w:r w:rsidR="00E56EA3" w:rsidRPr="00996C8D">
                          <w:rPr>
                            <w:sz w:val="28"/>
                          </w:rPr>
                          <w:t xml:space="preserve">– b   </w:t>
                        </w:r>
                      </w:p>
                      <w:p w:rsidR="00E56EA3" w:rsidRPr="00996C8D" w:rsidRDefault="00E56EA3" w:rsidP="00E56EA3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roundrect>
                <v:roundrect id="Prostokąt zaokrąglony 634" o:spid="_x0000_s1029" style="position:absolute;left:45529;width:13907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r1bcYA&#10;AADcAAAADwAAAGRycy9kb3ducmV2LnhtbESPQWvCQBSE7wX/w/IEL0U3tTba1FWKUNRjVbDH1+wz&#10;SZt9G3bXmPbXdwuCx2FmvmHmy87UoiXnK8sKHkYJCOLc6ooLBYf923AGwgdkjbVlUvBDHpaL3t0c&#10;M20v/E7tLhQiQthnqKAMocmk9HlJBv3INsTRO1lnMETpCqkdXiLc1HKcJKk0WHFcKLGhVUn59+5s&#10;FOTHT/f89LGdrFs3/T3d+/Us/WKlBv3u9QVEoC7cwtf2RitIHyfwfyYe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cr1bcYAAADcAAAADwAAAAAAAAAAAAAAAACYAgAAZHJz&#10;L2Rvd25yZXYueG1sUEsFBgAAAAAEAAQA9QAAAIsDAAAAAA==&#10;" fillcolor="#c0504d [3205]" strokecolor="#622423 [1605]" strokeweight="2pt">
                  <v:textbox>
                    <w:txbxContent>
                      <w:p w:rsidR="00E56EA3" w:rsidRPr="00320AE5" w:rsidRDefault="00E56EA3" w:rsidP="00E56EA3">
                        <w:pPr>
                          <w:jc w:val="center"/>
                          <w:rPr>
                            <w:sz w:val="32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3</m:t>
                              </m:r>
                            </m:den>
                          </m:f>
                        </m:oMath>
                        <w:r w:rsidRPr="00320AE5">
                          <w:rPr>
                            <w:sz w:val="32"/>
                          </w:rPr>
                          <w:t>s</w:t>
                        </w:r>
                        <w:r w:rsidRPr="00320AE5">
                          <w:rPr>
                            <w:sz w:val="32"/>
                            <w:vertAlign w:val="superscript"/>
                          </w:rPr>
                          <w:t xml:space="preserve">2 </w:t>
                        </w:r>
                        <w:r w:rsidRPr="00320AE5">
                          <w:rPr>
                            <w:sz w:val="32"/>
                          </w:rPr>
                          <w:t xml:space="preserve">+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3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32"/>
                            </w:rPr>
                            <m:t>s</m:t>
                          </m:r>
                        </m:oMath>
                        <w:r w:rsidRPr="00320AE5">
                          <w:rPr>
                            <w:sz w:val="32"/>
                          </w:rPr>
                          <w:t>t</w:t>
                        </w:r>
                        <w:r w:rsidR="00996C8D">
                          <w:rPr>
                            <w:sz w:val="32"/>
                          </w:rPr>
                          <w:t xml:space="preserve"> - </w:t>
                        </w:r>
                        <w:r w:rsidR="00050B83">
                          <w:rPr>
                            <w:sz w:val="32"/>
                          </w:rPr>
                          <w:t>2</w:t>
                        </w:r>
                        <w:r w:rsidR="00996C8D">
                          <w:rPr>
                            <w:sz w:val="32"/>
                          </w:rPr>
                          <w:t>t</w:t>
                        </w:r>
                        <w:r w:rsidRPr="00320AE5">
                          <w:rPr>
                            <w:sz w:val="32"/>
                          </w:rPr>
                          <w:t xml:space="preserve">   </w:t>
                        </w:r>
                      </w:p>
                      <w:p w:rsidR="00E56EA3" w:rsidRPr="00320AE5" w:rsidRDefault="00E56EA3" w:rsidP="00E56EA3">
                        <w:pPr>
                          <w:jc w:val="center"/>
                          <w:rPr>
                            <w:sz w:val="20"/>
                          </w:rPr>
                        </w:pPr>
                        <w:r w:rsidRPr="00320AE5"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Prostokąt zaokrąglony 635" o:spid="_x0000_s1030" style="position:absolute;left:14655;width:14301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ZQ9sYA&#10;AADcAAAADwAAAGRycy9kb3ducmV2LnhtbESPQWvCQBSE74L/YXmCF9FNrUabukopFPVYFezxNftM&#10;0mbfht1tTPvru4WCx2FmvmFWm87UoiXnK8sK7iYJCOLc6ooLBafjy3gJwgdkjbVlUvBNHjbrfm+F&#10;mbZXfqX2EAoRIewzVFCG0GRS+rwkg35iG+LoXawzGKJ0hdQOrxFuajlNklQarDgulNjQc0n55+HL&#10;KMjP7+5h/rafbVu3+LmM/HaZfrBSw0H39AgiUBdu4f/2TitI7+fwdyYe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ZQ9sYAAADcAAAADwAAAAAAAAAAAAAAAACYAgAAZHJz&#10;L2Rvd25yZXYueG1sUEsFBgAAAAAEAAQA9QAAAIsDAAAAAA==&#10;" fillcolor="#c0504d [3205]" strokecolor="#622423 [1605]" strokeweight="2pt">
                  <v:textbox>
                    <w:txbxContent>
                      <w:p w:rsidR="00E56EA3" w:rsidRPr="00996C8D" w:rsidRDefault="00E56EA3" w:rsidP="00E56EA3">
                        <w:pPr>
                          <w:jc w:val="center"/>
                          <w:rPr>
                            <w:sz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9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3</m:t>
                              </m:r>
                            </m:den>
                          </m:f>
                        </m:oMath>
                        <w:r w:rsidRPr="00996C8D">
                          <w:rPr>
                            <w:sz w:val="28"/>
                          </w:rPr>
                          <w:t xml:space="preserve"> </w:t>
                        </w:r>
                        <w:r w:rsidRPr="00996C8D">
                          <w:rPr>
                            <w:sz w:val="28"/>
                          </w:rPr>
                          <w:t xml:space="preserve">y </w:t>
                        </w:r>
                        <w:r w:rsidR="00996C8D" w:rsidRPr="00996C8D">
                          <w:rPr>
                            <w:sz w:val="28"/>
                          </w:rPr>
                          <w:t>–</w:t>
                        </w:r>
                        <w:r w:rsidRPr="00996C8D">
                          <w:rPr>
                            <w:sz w:val="28"/>
                          </w:rPr>
                          <w:t xml:space="preserve"> </w:t>
                        </w:r>
                        <w:r w:rsidR="00996C8D" w:rsidRPr="00996C8D">
                          <w:rPr>
                            <w:sz w:val="28"/>
                          </w:rPr>
                          <w:t>18x</w:t>
                        </w:r>
                        <w:r w:rsidR="00996C8D">
                          <w:rPr>
                            <w:sz w:val="28"/>
                          </w:rPr>
                          <w:t xml:space="preserve"> </w:t>
                        </w:r>
                        <w:r w:rsidR="00996C8D" w:rsidRPr="00996C8D">
                          <w:rPr>
                            <w:sz w:val="28"/>
                          </w:rPr>
                          <w:t>+</w:t>
                        </w:r>
                        <w:r w:rsidR="00996C8D">
                          <w:rPr>
                            <w:sz w:val="28"/>
                          </w:rPr>
                          <w:t xml:space="preserve"> </w:t>
                        </w:r>
                        <w:r w:rsidRPr="00996C8D">
                          <w:rPr>
                            <w:sz w:val="28"/>
                          </w:rPr>
                          <w:t>6</w:t>
                        </w:r>
                        <w:r w:rsidRPr="00996C8D">
                          <w:rPr>
                            <w:sz w:val="28"/>
                          </w:rPr>
                          <w:t>x</w:t>
                        </w:r>
                        <w:r w:rsidRPr="00996C8D">
                          <w:rPr>
                            <w:sz w:val="28"/>
                          </w:rPr>
                          <w:t>y</w:t>
                        </w:r>
                        <w:r w:rsidRPr="00996C8D">
                          <w:rPr>
                            <w:sz w:val="28"/>
                            <w:vertAlign w:val="superscript"/>
                          </w:rPr>
                          <w:t>3</w:t>
                        </w:r>
                        <w:r w:rsidRPr="00996C8D">
                          <w:rPr>
                            <w:sz w:val="28"/>
                          </w:rPr>
                          <w:t xml:space="preserve">   </w:t>
                        </w:r>
                      </w:p>
                      <w:p w:rsidR="00E56EA3" w:rsidRPr="00996C8D" w:rsidRDefault="00E56EA3" w:rsidP="00E56EA3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roundrect>
                <v:shapetype id="_x0000_t94" coordsize="21600,21600" o:spt="94" adj="16200,5400" path="m@0,l@0@1,0@1@5,10800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@5,10800;@0,21600;21600,10800" o:connectangles="270,180,90,0" textboxrect="@5,@1,@6,@2"/>
                  <v:handles>
                    <v:h position="#0,#1" xrange="0,21600" yrange="0,10800"/>
                  </v:handles>
                </v:shapetype>
                <v:shape id="Strzałka w prawo z wcięciem 636" o:spid="_x0000_s1031" type="#_x0000_t94" style="position:absolute;left:-170;top:10572;width:8668;height:362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Va7MMA&#10;AADcAAAADwAAAGRycy9kb3ducmV2LnhtbESPQWvCQBSE7wX/w/KEXopubGXR6CpS2tKrRgRvj+wz&#10;SZt9G7Jbk/z7riB4HGbmG2a97W0trtT6yrGG2TQBQZw7U3Gh4Zh9ThYgfEA2WDsmDQN52G5GT2tM&#10;jet4T9dDKESEsE9RQxlCk0rp85Is+qlriKN3ca3FEGVbSNNiF+G2lq9JoqTFiuNCiQ29l5T/Hv6s&#10;hrNjM/hlRl8vfXaa44cauh+l9fO4361ABOrDI3xvfxsN6k3B7Uw8An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Va7MMAAADcAAAADwAAAAAAAAAAAAAAAACYAgAAZHJzL2Rv&#10;d25yZXYueG1sUEsFBgAAAAAEAAQA9QAAAIgDAAAAAA==&#10;" adj="17090" fillcolor="white [3201]" strokecolor="#c0504d [3205]" strokeweight="2pt"/>
                <v:shape id="Strzałka w prawo z wcięciem 637" o:spid="_x0000_s1032" type="#_x0000_t94" style="position:absolute;left:47815;top:10572;width:8668;height:362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/d8QA&#10;AADcAAAADwAAAGRycy9kb3ducmV2LnhtbESPQWvCQBSE74L/YXmCF6kbtcQas5FSaum1Rgq9PbLP&#10;JJp9G7Jbk/z7bqHQ4zAz3zDpYTCNuFPnassKVssIBHFhdc2lgnN+fHgC4TyyxsYyKRjJwSGbTlJM&#10;tO35g+4nX4oAYZeggsr7NpHSFRUZdEvbEgfvYjuDPsiulLrDPsBNI9dRFEuDNYeFClt6qai4nb6N&#10;gi/LenS7nN4WQ/75iK/x2F9jpeaz4XkPwtPg/8N/7XetIN5s4fdMOAIy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Z/3fEAAAA3AAAAA8AAAAAAAAAAAAAAAAAmAIAAGRycy9k&#10;b3ducmV2LnhtbFBLBQYAAAAABAAEAPUAAACJAwAAAAA=&#10;" adj="17090" fillcolor="white [3201]" strokecolor="#c0504d [3205]" strokeweight="2pt">
                  <v:textbox>
                    <w:txbxContent>
                      <w:p w:rsidR="00E56EA3" w:rsidRDefault="00E56EA3" w:rsidP="00E56EA3">
                        <w:pPr>
                          <w:jc w:val="center"/>
                        </w:pPr>
                      </w:p>
                    </w:txbxContent>
                  </v:textbox>
                </v:shape>
                <v:shape id="Strzałka w prawo z wcięciem 638" o:spid="_x0000_s1033" type="#_x0000_t94" style="position:absolute;left:32693;top:10572;width:8668;height:361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ZrBcEA&#10;AADcAAAADwAAAGRycy9kb3ducmV2LnhtbERPy2rCQBTdC/7DcAU3Uie2EtqYSRCppVtNKXR3yVyT&#10;tJk7ITPm8fedRaHLw3mn+WRaMVDvGssKdtsIBHFpdcOVgo/i/PAMwnlkja1lUjCTgzxbLlJMtB35&#10;QsPVVyKEsEtQQe19l0jpypoMuq3tiAN3s71BH2BfSd3jGMJNKx+jKJYGGw4NNXZ0qqn8ud6Ngi/L&#10;enYvBb1tpuJzj6/xPH7HSq1X0/EAwtPk/8V/7netIH4Ka8OZcAR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GawXBAAAA3AAAAA8AAAAAAAAAAAAAAAAAmAIAAGRycy9kb3du&#10;cmV2LnhtbFBLBQYAAAAABAAEAPUAAACGAwAAAAA=&#10;" adj="17090" fillcolor="white [3201]" strokecolor="#c0504d [3205]" strokeweight="2pt">
                  <v:textbox>
                    <w:txbxContent>
                      <w:p w:rsidR="00E56EA3" w:rsidRDefault="00E56EA3" w:rsidP="00E56EA3">
                        <w:pPr>
                          <w:jc w:val="center"/>
                        </w:pPr>
                      </w:p>
                    </w:txbxContent>
                  </v:textbox>
                </v:shape>
                <v:shape id="Strzałka w prawo z wcięciem 639" o:spid="_x0000_s1034" type="#_x0000_t94" style="position:absolute;left:17079;top:10477;width:8668;height:362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rOnsMA&#10;AADcAAAADwAAAGRycy9kb3ducmV2LnhtbESPQWvCQBSE74X+h+UVvBTdWCXU6CpSqnjVSMHbI/tM&#10;otm3Ibs1yb93BcHjMDPfMItVZypxo8aVlhWMRxEI4szqknMFx3Qz/AbhPLLGyjIp6MnBavn+tsBE&#10;25b3dDv4XAQIuwQVFN7XiZQuK8igG9maOHhn2xj0QTa51A22AW4q+RVFsTRYclgosKafgrLr4d8o&#10;OFnWvZultP3s0r8p/sZ9e4mVGnx06zkIT51/hZ/tnVYQT2bwOBOOgF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rOnsMAAADcAAAADwAAAAAAAAAAAAAAAACYAgAAZHJzL2Rv&#10;d25yZXYueG1sUEsFBgAAAAAEAAQA9QAAAIgDAAAAAA==&#10;" adj="17090" fillcolor="white [3201]" strokecolor="#c0504d [3205]" strokeweight="2pt"/>
                <v:roundrect id="Prostokąt zaokrąglony 640" o:spid="_x0000_s1035" style="position:absolute;left:-2286;top:19050;width:14478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l9ccIA&#10;AADcAAAADwAAAGRycy9kb3ducmV2LnhtbERPXWvCMBR9F/Yfwh34pqlDRKtRZCBsOCzWMV8vzTUt&#10;NjeliZr9e/Mw2OPhfK820bbiTr1vHCuYjDMQxJXTDRsF36fdaA7CB2SNrWNS8EseNuuXwQpz7R58&#10;pHsZjEgh7HNUUIfQ5VL6qiaLfuw64sRdXG8xJNgbqXt8pHDbyrcsm0mLDaeGGjt6r6m6ljerIO7O&#10;cWEO5vNmF1/z4rgvpj9lodTwNW6XIALF8C/+c39oBbNpmp/OpCM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qX1xwgAAANwAAAAPAAAAAAAAAAAAAAAAAJgCAABkcnMvZG93&#10;bnJldi54bWxQSwUGAAAAAAQABAD1AAAAhwMAAAAA&#10;" fillcolor="white [3201]" strokecolor="#8064a2 [3207]" strokeweight="2pt">
                  <v:textbox>
                    <w:txbxContent>
                      <w:p w:rsidR="00E56EA3" w:rsidRDefault="00E56EA3" w:rsidP="00E56EA3">
                        <w:pPr>
                          <w:jc w:val="center"/>
                        </w:pPr>
                        <w:r>
                          <w:t xml:space="preserve">   </w:t>
                        </w:r>
                      </w:p>
                    </w:txbxContent>
                  </v:textbox>
                </v:roundrect>
                <v:roundrect id="Prostokąt zaokrąglony 641" o:spid="_x0000_s1036" style="position:absolute;left:30384;top:19050;width:13508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XY6sUA&#10;AADcAAAADwAAAGRycy9kb3ducmV2LnhtbESPQWsCMRSE74X+h/AKvdWsRURXo0hBUFpc3Ba9PjbP&#10;7OLmZdlETf+9KRQ8DjPzDTNfRtuKK/W+caxgOMhAEFdON2wU/Hyv3yYgfEDW2DomBb/kYbl4fppj&#10;rt2N93QtgxEJwj5HBXUIXS6lr2qy6AeuI07eyfUWQ5K9kbrHW4LbVr5n2VhabDgt1NjRR03VubxY&#10;BXF9jFOzM9uLnX5Niv1nMTqUhVKvL3E1AxEohkf4v73RCsajIfydSUd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5djqxQAAANwAAAAPAAAAAAAAAAAAAAAAAJgCAABkcnMv&#10;ZG93bnJldi54bWxQSwUGAAAAAAQABAD1AAAAigMAAAAA&#10;" fillcolor="white [3201]" strokecolor="#8064a2 [3207]" strokeweight="2pt"/>
                <v:roundrect id="Prostokąt zaokrąglony 642" o:spid="_x0000_s1037" style="position:absolute;left:45529;top:19050;width:13907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dGncUA&#10;AADcAAAADwAAAGRycy9kb3ducmV2LnhtbESPQWsCMRSE70L/Q3iF3jRbEdHVKFIQWlpc3Ba9PjbP&#10;7OLmZdlETf+9KRQ8DjPzDbNcR9uKK/W+cazgdZSBIK6cbtgo+PneDmcgfEDW2DomBb/kYb16Giwx&#10;1+7Ge7qWwYgEYZ+jgjqELpfSVzVZ9CPXESfv5HqLIcneSN3jLcFtK8dZNpUWG04LNXb0VlN1Li9W&#10;Qdwe49zszMfFzr9mxf6zmBzKQqmX57hZgAgUwyP8337XCqaTMfydSUd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N0adxQAAANwAAAAPAAAAAAAAAAAAAAAAAJgCAABkcnMv&#10;ZG93bnJldi54bWxQSwUGAAAAAAQABAD1AAAAigMAAAAA&#10;" fillcolor="white [3201]" strokecolor="#8064a2 [3207]" strokeweight="2pt">
                  <v:textbox>
                    <w:txbxContent>
                      <w:p w:rsidR="00E56EA3" w:rsidRDefault="00E56EA3" w:rsidP="00E56EA3">
                        <w:pPr>
                          <w:jc w:val="center"/>
                        </w:pPr>
                        <w:r>
                          <w:t xml:space="preserve"> </w:t>
                        </w:r>
                      </w:p>
                    </w:txbxContent>
                  </v:textbox>
                </v:roundrect>
                <v:roundrect id="Prostokąt zaokrąglony 643" o:spid="_x0000_s1038" style="position:absolute;left:15049;top:19050;width:13284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vjBsUA&#10;AADcAAAADwAAAGRycy9kb3ducmV2LnhtbESPQWsCMRSE7wX/Q3gFbzXbKqKrUaQgKC1dXEu9Pjav&#10;2aWbl2UTNf33TUHwOMzMN8xyHW0rLtT7xrGC51EGgrhyumGj4PO4fZqB8AFZY+uYFPySh/Vq8LDE&#10;XLsrH+hSBiMShH2OCuoQulxKX9Vk0Y9cR5y8b9dbDEn2RuoerwluW/mSZVNpseG0UGNHrzVVP+XZ&#10;KojbU5ybD7M/2/n7rDi8FZOvslBq+Bg3CxCBYriHb+2dVjCdjOH/TDo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e+MGxQAAANwAAAAPAAAAAAAAAAAAAAAAAJgCAABkcnMv&#10;ZG93bnJldi54bWxQSwUGAAAAAAQABAD1AAAAigMAAAAA&#10;" fillcolor="white [3201]" strokecolor="#8064a2 [3207]" strokeweight="2pt">
                  <v:textbox>
                    <w:txbxContent>
                      <w:p w:rsidR="00E56EA3" w:rsidRDefault="00E56EA3" w:rsidP="00E56EA3">
                        <w:pPr>
                          <w:jc w:val="center"/>
                        </w:pPr>
                        <w:r>
                          <w:t xml:space="preserve">    </w:t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644" o:spid="_x0000_s1039" type="#_x0000_t202" style="position:absolute;left:4878;top:10382;width:5382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94pcUA&#10;AADcAAAADwAAAGRycy9kb3ducmV2LnhtbESPQYvCMBSE78L+h/AWvGmquFKqUaQgK6IHXS97ezbP&#10;tti8dJuodX+9EQSPw8x8w0znranElRpXWlYw6EcgiDOrS84VHH6WvRiE88gaK8uk4E4O5rOPzhQT&#10;bW+8o+ve5yJA2CWooPC+TqR0WUEGXd/WxME72cagD7LJpW7wFuCmksMoGkuDJYeFAmtKC8rO+4tR&#10;sE6XW9wdhyb+r9LvzWlR/x1+v5TqfraLCQhPrX+HX+2VVjAejeB5Jhw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b3ilxQAAANwAAAAPAAAAAAAAAAAAAAAAAJgCAABkcnMv&#10;ZG93bnJldi54bWxQSwUGAAAAAAQABAD1AAAAigMAAAAA&#10;" filled="f" stroked="f" strokeweight=".5pt">
                  <v:textbox>
                    <w:txbxContent>
                      <w:p w:rsidR="00E56EA3" w:rsidRPr="00A211E3" w:rsidRDefault="00E56EA3" w:rsidP="00E56EA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:</w:t>
                        </w:r>
                        <w:r w:rsidRPr="00A211E3">
                          <w:rPr>
                            <w:sz w:val="28"/>
                          </w:rPr>
                          <w:t xml:space="preserve"> (-2)</w:t>
                        </w:r>
                      </w:p>
                    </w:txbxContent>
                  </v:textbox>
                </v:shape>
                <v:shape id="Pole tekstowe 645" o:spid="_x0000_s1040" type="#_x0000_t202" style="position:absolute;left:21621;top:10287;width:5811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PdPscA&#10;AADcAAAADwAAAGRycy9kb3ducmV2LnhtbESPQWvCQBSE70L/w/IKvelGaSSkriIBaRF7SOqlt9fs&#10;Mwlm36bZrYn++m6h4HGYmW+Y1WY0rbhQ7xrLCuazCARxaXXDlYLjx26agHAeWWNrmRRcycFm/TBZ&#10;YartwDldCl+JAGGXooLa+y6V0pU1GXQz2xEH72R7gz7IvpK6xyHATSsXUbSUBhsOCzV2lNVUnosf&#10;o2Cf7d4x/1qY5NZmr4fTtvs+fsZKPT2O2xcQnkZ/D/+337SC5XMMf2fCEZ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8j3T7HAAAA3AAAAA8AAAAAAAAAAAAAAAAAmAIAAGRy&#10;cy9kb3ducmV2LnhtbFBLBQYAAAAABAAEAPUAAACMAwAAAAA=&#10;" filled="f" stroked="f" strokeweight=".5pt">
                  <v:textbox>
                    <w:txbxContent>
                      <w:p w:rsidR="00E56EA3" w:rsidRPr="00A211E3" w:rsidRDefault="00E56EA3" w:rsidP="00E56EA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:</w:t>
                        </w:r>
                        <w:r>
                          <w:rPr>
                            <w:sz w:val="28"/>
                          </w:rPr>
                          <w:t xml:space="preserve"> 3y</w:t>
                        </w:r>
                      </w:p>
                    </w:txbxContent>
                  </v:textbox>
                </v:shape>
                <v:shape id="Pole tekstowe 646" o:spid="_x0000_s1041" type="#_x0000_t202" style="position:absolute;left:37360;top:9525;width:5378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FDSccA&#10;AADcAAAADwAAAGRycy9kb3ducmV2LnhtbESPQWvCQBSE70L/w/IKvemmoQ0SXUMIBEupB62X3l6z&#10;zySYfZtmV037611B6HGYmW+YZTaaTpxpcK1lBc+zCARxZXXLtYL9Zzmdg3AeWWNnmRT8koNs9TBZ&#10;Yqrthbd03vlaBAi7FBU03veplK5qyKCb2Z44eAc7GPRBDrXUA14C3HQyjqJEGmw5LDTYU9FQddyd&#10;jIL3otzg9js287+uWH8c8v5n//Wq1NPjmC9AeBr9f/jeftMKkpcEbmfCE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/xQ0nHAAAA3AAAAA8AAAAAAAAAAAAAAAAAmAIAAGRy&#10;cy9kb3ducmV2LnhtbFBLBQYAAAAABAAEAPUAAACMAwAAAAA=&#10;" filled="f" stroked="f" strokeweight=".5pt">
                  <v:textbox>
                    <w:txbxContent>
                      <w:p w:rsidR="00E56EA3" w:rsidRPr="00A211E3" w:rsidRDefault="00E56EA3" w:rsidP="00E56EA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:</w:t>
                        </w:r>
                        <w:r>
                          <w:rPr>
                            <w:sz w:val="28"/>
                          </w:rPr>
                          <w:t xml:space="preserve"> </w:t>
                        </w:r>
                        <w:r w:rsidR="005B5846">
                          <w:rPr>
                            <w:sz w:val="28"/>
                          </w:rPr>
                          <w:t>5</w:t>
                        </w:r>
                        <w:r>
                          <w:rPr>
                            <w:sz w:val="28"/>
                          </w:rPr>
                          <w:t>b</w:t>
                        </w:r>
                      </w:p>
                    </w:txbxContent>
                  </v:textbox>
                </v:shape>
                <v:shape id="Pole tekstowe 647" o:spid="_x0000_s1042" type="#_x0000_t202" style="position:absolute;left:52289;top:9906;width:6385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3m0scA&#10;AADcAAAADwAAAGRycy9kb3ducmV2LnhtbESPQWvCQBSE7wX/w/KE3upGaTVEV5GAWEp70ObS2zP7&#10;TILZtzG7TdL++m5B8DjMzDfMajOYWnTUusqygukkAkGcW11xoSD73D3FIJxH1lhbJgU/5GCzHj2s&#10;MNG25wN1R1+IAGGXoILS+yaR0uUlGXQT2xAH72xbgz7ItpC6xT7ATS1nUTSXBisOCyU2lJaUX47f&#10;RsFbuvvAw2lm4t863b+ft801+3pR6nE8bJcgPA3+Hr61X7WC+fMC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95tLHAAAA3AAAAA8AAAAAAAAAAAAAAAAAmAIAAGRy&#10;cy9kb3ducmV2LnhtbFBLBQYAAAAABAAEAPUAAACMAwAAAAA=&#10;" filled="f" stroked="f" strokeweight=".5pt">
                  <v:textbox>
                    <w:txbxContent>
                      <w:p w:rsidR="00E56EA3" w:rsidRPr="00A211E3" w:rsidRDefault="00E56EA3" w:rsidP="00E56EA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:</w:t>
                        </w:r>
                        <w:r w:rsidR="00F3057A">
                          <w:rPr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</w:t>
                        </w:r>
                        <w:r w:rsidR="00F3057A">
                          <w:rPr>
                            <w:sz w:val="28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1AA6F09" wp14:editId="42728D9A">
                <wp:simplePos x="0" y="0"/>
                <wp:positionH relativeFrom="column">
                  <wp:posOffset>-386715</wp:posOffset>
                </wp:positionH>
                <wp:positionV relativeFrom="paragraph">
                  <wp:posOffset>584200</wp:posOffset>
                </wp:positionV>
                <wp:extent cx="6423884" cy="2447925"/>
                <wp:effectExtent l="0" t="0" r="15240" b="28575"/>
                <wp:wrapNone/>
                <wp:docPr id="630" name="Grupa 6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3884" cy="2447925"/>
                          <a:chOff x="-51086" y="0"/>
                          <a:chExt cx="5742273" cy="2447925"/>
                        </a:xfrm>
                      </wpg:grpSpPr>
                      <wps:wsp>
                        <wps:cNvPr id="1" name="Prostokąt zaokrąglony 1"/>
                        <wps:cNvSpPr/>
                        <wps:spPr>
                          <a:xfrm>
                            <a:off x="0" y="0"/>
                            <a:ext cx="1166812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211E3" w:rsidRPr="006F6674" w:rsidRDefault="00A211E3" w:rsidP="006F6674">
                              <w:pPr>
                                <w:spacing w:after="0"/>
                                <w:jc w:val="center"/>
                                <w:rPr>
                                  <w:sz w:val="32"/>
                                </w:rPr>
                              </w:pPr>
                              <w:r w:rsidRPr="006F6674">
                                <w:rPr>
                                  <w:sz w:val="32"/>
                                </w:rPr>
                                <w:t>8a</w:t>
                              </w:r>
                              <w:r w:rsidRPr="006F6674">
                                <w:rPr>
                                  <w:sz w:val="32"/>
                                  <w:vertAlign w:val="superscript"/>
                                </w:rPr>
                                <w:t xml:space="preserve">2 </w:t>
                              </w:r>
                              <w:r w:rsidRPr="006F6674">
                                <w:rPr>
                                  <w:sz w:val="32"/>
                                </w:rPr>
                                <w:t>– 4b</w:t>
                              </w:r>
                              <w:r w:rsidRPr="006F6674">
                                <w:rPr>
                                  <w:sz w:val="32"/>
                                  <w:vertAlign w:val="superscript"/>
                                </w:rPr>
                                <w:t>2</w:t>
                              </w:r>
                              <w:r w:rsidR="006F6674">
                                <w:rPr>
                                  <w:sz w:val="32"/>
                                </w:rPr>
                                <w:t>+ c</w:t>
                              </w:r>
                              <w:r w:rsidRPr="006F6674">
                                <w:rPr>
                                  <w:sz w:val="32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Prostokąt zaokrąglony 2"/>
                        <wps:cNvSpPr/>
                        <wps:spPr>
                          <a:xfrm>
                            <a:off x="3038475" y="0"/>
                            <a:ext cx="1146972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211E3" w:rsidRPr="006F6674" w:rsidRDefault="00A211E3" w:rsidP="006F6674">
                              <w:pPr>
                                <w:spacing w:after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6F6674">
                                <w:rPr>
                                  <w:sz w:val="32"/>
                                </w:rPr>
                                <w:t>5ab</w:t>
                              </w:r>
                              <w:r w:rsidRPr="006F6674">
                                <w:rPr>
                                  <w:sz w:val="32"/>
                                  <w:vertAlign w:val="superscript"/>
                                </w:rPr>
                                <w:t xml:space="preserve">2 </w:t>
                              </w:r>
                              <w:r w:rsidR="006F6674">
                                <w:rPr>
                                  <w:sz w:val="32"/>
                                </w:rPr>
                                <w:t>-</w:t>
                              </w:r>
                              <w:r w:rsidRPr="006F6674">
                                <w:rPr>
                                  <w:sz w:val="32"/>
                                </w:rPr>
                                <w:t xml:space="preserve"> </w:t>
                              </w:r>
                              <w:r w:rsidRPr="006F6674">
                                <w:rPr>
                                  <w:sz w:val="32"/>
                                </w:rPr>
                                <w:t>b</w:t>
                              </w:r>
                              <w:r w:rsidR="006F6674">
                                <w:rPr>
                                  <w:sz w:val="32"/>
                                </w:rPr>
                                <w:t xml:space="preserve"> - ab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Prostokąt zaokrąglony 3"/>
                        <wps:cNvSpPr/>
                        <wps:spPr>
                          <a:xfrm>
                            <a:off x="4552950" y="0"/>
                            <a:ext cx="1085850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211E3" w:rsidRPr="00320AE5" w:rsidRDefault="00A211E3" w:rsidP="00A211E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  <w:r w:rsidRPr="00320AE5">
                                <w:rPr>
                                  <w:sz w:val="32"/>
                                </w:rPr>
                                <w:t>s</w:t>
                              </w:r>
                              <w:r w:rsidRPr="00320AE5">
                                <w:rPr>
                                  <w:sz w:val="32"/>
                                  <w:vertAlign w:val="superscript"/>
                                </w:rPr>
                                <w:t xml:space="preserve">2 </w:t>
                              </w:r>
                              <w:r w:rsidRPr="00320AE5">
                                <w:rPr>
                                  <w:sz w:val="32"/>
                                </w:rPr>
                                <w:t>+</w:t>
                              </w:r>
                              <w:r w:rsidRPr="00320AE5">
                                <w:rPr>
                                  <w:sz w:val="32"/>
                                </w:rPr>
                                <w:t xml:space="preserve">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  <w:r w:rsidRPr="00320AE5">
                                <w:rPr>
                                  <w:sz w:val="32"/>
                                </w:rPr>
                                <w:t>t</w:t>
                              </w:r>
                              <w:r w:rsidR="006F6674">
                                <w:rPr>
                                  <w:sz w:val="32"/>
                                </w:rPr>
                                <w:t xml:space="preserve"> - </w:t>
                              </w:r>
                              <w:proofErr w:type="spellStart"/>
                              <w:r w:rsidR="006F6674">
                                <w:rPr>
                                  <w:sz w:val="32"/>
                                </w:rPr>
                                <w:t>st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rostokąt zaokrąglony 4"/>
                        <wps:cNvSpPr/>
                        <wps:spPr>
                          <a:xfrm>
                            <a:off x="1514475" y="0"/>
                            <a:ext cx="1228725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211E3" w:rsidRPr="00320AE5" w:rsidRDefault="00A211E3" w:rsidP="006F6674">
                              <w:pPr>
                                <w:spacing w:after="0"/>
                                <w:jc w:val="center"/>
                                <w:rPr>
                                  <w:sz w:val="32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  <w:r w:rsidR="00A86ADC" w:rsidRPr="00320AE5">
                                <w:rPr>
                                  <w:sz w:val="32"/>
                                </w:rPr>
                                <w:t xml:space="preserve"> </w:t>
                              </w:r>
                              <w:r w:rsidRPr="00320AE5">
                                <w:rPr>
                                  <w:sz w:val="32"/>
                                  <w:vertAlign w:val="superscript"/>
                                </w:rPr>
                                <w:t xml:space="preserve"> </w:t>
                              </w:r>
                              <w:r w:rsidRPr="00320AE5">
                                <w:rPr>
                                  <w:sz w:val="32"/>
                                </w:rPr>
                                <w:t xml:space="preserve">– </w:t>
                              </w:r>
                              <w:r w:rsidR="006F6674">
                                <w:rPr>
                                  <w:sz w:val="32"/>
                                </w:rPr>
                                <w:t xml:space="preserve">3xy+ </w:t>
                              </w:r>
                              <w:r w:rsidRPr="00320AE5">
                                <w:rPr>
                                  <w:sz w:val="32"/>
                                </w:rPr>
                                <w:t>6y</w:t>
                              </w:r>
                              <w:r w:rsidRPr="00320AE5">
                                <w:rPr>
                                  <w:sz w:val="32"/>
                                  <w:vertAlign w:val="superscript"/>
                                </w:rPr>
                                <w:t>3</w:t>
                              </w:r>
                            </w:p>
                            <w:p w:rsidR="00A211E3" w:rsidRPr="00320AE5" w:rsidRDefault="00A211E3" w:rsidP="00A211E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załka w prawo z wcięciem 5"/>
                        <wps:cNvSpPr/>
                        <wps:spPr>
                          <a:xfrm rot="5400000">
                            <a:off x="123990" y="1047696"/>
                            <a:ext cx="866775" cy="362058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Strzałka w prawo z wcięciem 6"/>
                        <wps:cNvSpPr/>
                        <wps:spPr>
                          <a:xfrm rot="5400000">
                            <a:off x="4705350" y="1057275"/>
                            <a:ext cx="866775" cy="361950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11E3" w:rsidRDefault="00A211E3" w:rsidP="00A211E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załka w prawo z wcięciem 14"/>
                        <wps:cNvSpPr/>
                        <wps:spPr>
                          <a:xfrm rot="5400000">
                            <a:off x="3166772" y="1047750"/>
                            <a:ext cx="866775" cy="361950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11E3" w:rsidRDefault="00A211E3" w:rsidP="00A211E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Strzałka w prawo z wcięciem 18"/>
                        <wps:cNvSpPr/>
                        <wps:spPr>
                          <a:xfrm rot="5400000">
                            <a:off x="1687365" y="1047750"/>
                            <a:ext cx="866775" cy="361950"/>
                          </a:xfrm>
                          <a:prstGeom prst="notchedRightArrow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Prostokąt zaokrąglony 21"/>
                        <wps:cNvSpPr/>
                        <wps:spPr>
                          <a:xfrm>
                            <a:off x="-51086" y="1905000"/>
                            <a:ext cx="1217855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11E3" w:rsidRDefault="00A211E3" w:rsidP="00A211E3">
                              <w:pPr>
                                <w:jc w:val="center"/>
                              </w:pPr>
                              <w:r>
                                <w:t xml:space="preserve">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Prostokąt zaokrąglony 22"/>
                        <wps:cNvSpPr/>
                        <wps:spPr>
                          <a:xfrm>
                            <a:off x="3038475" y="1905000"/>
                            <a:ext cx="1189507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Prostokąt zaokrąglony 23"/>
                        <wps:cNvSpPr/>
                        <wps:spPr>
                          <a:xfrm>
                            <a:off x="4552950" y="1905000"/>
                            <a:ext cx="1138237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11E3" w:rsidRDefault="00A211E3" w:rsidP="00A211E3">
                              <w:pPr>
                                <w:jc w:val="center"/>
                              </w:pPr>
                              <w:r>
                                <w:t xml:space="preserve"> 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Prostokąt zaokrąglony 24"/>
                        <wps:cNvSpPr/>
                        <wps:spPr>
                          <a:xfrm>
                            <a:off x="1430410" y="1905000"/>
                            <a:ext cx="1312692" cy="5429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11E3" w:rsidRDefault="00A211E3" w:rsidP="00A211E3">
                              <w:pPr>
                                <w:jc w:val="center"/>
                              </w:pPr>
                              <w: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Pole tekstowe 25"/>
                        <wps:cNvSpPr txBox="1"/>
                        <wps:spPr>
                          <a:xfrm>
                            <a:off x="628650" y="1028700"/>
                            <a:ext cx="538162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11E3" w:rsidRPr="00A211E3" w:rsidRDefault="00A211E3">
                              <w:pPr>
                                <w:rPr>
                                  <w:sz w:val="28"/>
                                </w:rPr>
                              </w:pPr>
                              <w:r w:rsidRPr="00A211E3">
                                <w:rPr>
                                  <w:sz w:val="28"/>
                                </w:rPr>
                                <w:t>· (-2)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Pole tekstowe 26"/>
                        <wps:cNvSpPr txBox="1"/>
                        <wps:spPr>
                          <a:xfrm>
                            <a:off x="2162175" y="1028700"/>
                            <a:ext cx="581025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6ADC" w:rsidRPr="00A211E3" w:rsidRDefault="00A86ADC" w:rsidP="00A86ADC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· 3y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Pole tekstowe 27"/>
                        <wps:cNvSpPr txBox="1"/>
                        <wps:spPr>
                          <a:xfrm>
                            <a:off x="3616468" y="942975"/>
                            <a:ext cx="537845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6ADC" w:rsidRPr="00A211E3" w:rsidRDefault="00A86ADC" w:rsidP="00A86ADC">
                              <w:pPr>
                                <w:rPr>
                                  <w:sz w:val="28"/>
                                </w:rPr>
                              </w:pPr>
                              <w:r w:rsidRPr="00A211E3">
                                <w:rPr>
                                  <w:sz w:val="28"/>
                                </w:rPr>
                                <w:t>·</w:t>
                              </w: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  <w:r>
                                <w:rPr>
                                  <w:sz w:val="28"/>
                                </w:rPr>
                                <w:t xml:space="preserve"> 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Pole tekstowe 28"/>
                        <wps:cNvSpPr txBox="1"/>
                        <wps:spPr>
                          <a:xfrm>
                            <a:off x="5153025" y="990600"/>
                            <a:ext cx="538162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6ADC" w:rsidRPr="00A211E3" w:rsidRDefault="00A86ADC" w:rsidP="00A86ADC">
                              <w:pPr>
                                <w:rPr>
                                  <w:sz w:val="28"/>
                                </w:rPr>
                              </w:pPr>
                              <w:r w:rsidRPr="00A211E3">
                                <w:rPr>
                                  <w:sz w:val="28"/>
                                </w:rPr>
                                <w:t>· (-</w:t>
                              </w:r>
                              <w:r>
                                <w:rPr>
                                  <w:sz w:val="28"/>
                                </w:rPr>
                                <w:t>3</w:t>
                              </w:r>
                              <w:r w:rsidRPr="00A211E3">
                                <w:rPr>
                                  <w:sz w:val="2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a 630" o:spid="_x0000_s1043" style="position:absolute;margin-left:-30.45pt;margin-top:46pt;width:505.8pt;height:192.75pt;z-index:251684864;mso-width-relative:margin" coordorigin="-510" coordsize="57422,24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">
                <v:roundrect id="Prostokąt zaokrąglony 1" o:spid="_x0000_s1044" style="position:absolute;width:11668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NABcIA&#10;AADaAAAADwAAAGRycy9kb3ducmV2LnhtbERPTWvCQBC9F/wPywi91Y2tBIluQhWSeumhWpDehuyY&#10;hGZnY3Zr0n/fDRQ8DY/3OdtsNK24Ue8aywqWiwgEcWl1w5WCz1P+tAbhPLLG1jIp+CUHWTp72GKi&#10;7cAfdDv6SoQQdgkqqL3vEildWZNBt7AdceAutjfoA+wrqXscQrhp5XMUxdJgw6Ghxo72NZXfxx+j&#10;oFjurl8DxtE+f5drxrfzuVi9KPU4H183IDyN/i7+dx90mA/TK9OV6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E0AFwgAAANoAAAAPAAAAAAAAAAAAAAAAAJgCAABkcnMvZG93&#10;bnJldi54bWxQSwUGAAAAAAQABAD1AAAAhwMAAAAA&#10;" fillcolor="#9bbb59 [3206]" strokecolor="#4e6128 [1606]" strokeweight="2pt">
                  <v:textbox>
                    <w:txbxContent>
                      <w:p w:rsidR="00A211E3" w:rsidRPr="006F6674" w:rsidRDefault="00A211E3" w:rsidP="006F6674">
                        <w:pPr>
                          <w:spacing w:after="0"/>
                          <w:jc w:val="center"/>
                          <w:rPr>
                            <w:sz w:val="32"/>
                          </w:rPr>
                        </w:pPr>
                        <w:r w:rsidRPr="006F6674">
                          <w:rPr>
                            <w:sz w:val="32"/>
                          </w:rPr>
                          <w:t>8a</w:t>
                        </w:r>
                        <w:r w:rsidRPr="006F6674">
                          <w:rPr>
                            <w:sz w:val="32"/>
                            <w:vertAlign w:val="superscript"/>
                          </w:rPr>
                          <w:t xml:space="preserve">2 </w:t>
                        </w:r>
                        <w:r w:rsidRPr="006F6674">
                          <w:rPr>
                            <w:sz w:val="32"/>
                          </w:rPr>
                          <w:t>– 4b</w:t>
                        </w:r>
                        <w:r w:rsidRPr="006F6674">
                          <w:rPr>
                            <w:sz w:val="32"/>
                            <w:vertAlign w:val="superscript"/>
                          </w:rPr>
                          <w:t>2</w:t>
                        </w:r>
                        <w:r w:rsidR="006F6674">
                          <w:rPr>
                            <w:sz w:val="32"/>
                          </w:rPr>
                          <w:t>+ c</w:t>
                        </w:r>
                        <w:r w:rsidRPr="006F6674">
                          <w:rPr>
                            <w:sz w:val="32"/>
                          </w:rPr>
                          <w:t xml:space="preserve">  </w:t>
                        </w:r>
                      </w:p>
                    </w:txbxContent>
                  </v:textbox>
                </v:roundrect>
                <v:roundrect id="Prostokąt zaokrąglony 2" o:spid="_x0000_s1045" style="position:absolute;left:30384;width:11470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HecsQA&#10;AADaAAAADwAAAGRycy9kb3ducmV2LnhtbESPQWvCQBSE74L/YXlCb7rRliDRTaiCaS89mBakt0f2&#10;mYRm38bsNkn/fbcg9DjMzDfMPptMKwbqXWNZwXoVgSAurW64UvDxflpuQTiPrLG1TAp+yEGWzmd7&#10;TLQd+UxD4SsRIOwSVFB73yVSurImg25lO+LgXW1v0AfZV1L3OAa4aeUmimJpsOGwUGNHx5rKr+Lb&#10;KMjXh9vniHF0PL3JLePL5ZI/PSr1sJiedyA8Tf4/fG+/agUb+LsSb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B3nLEAAAA2gAAAA8AAAAAAAAAAAAAAAAAmAIAAGRycy9k&#10;b3ducmV2LnhtbFBLBQYAAAAABAAEAPUAAACJAwAAAAA=&#10;" fillcolor="#9bbb59 [3206]" strokecolor="#4e6128 [1606]" strokeweight="2pt">
                  <v:textbox>
                    <w:txbxContent>
                      <w:p w:rsidR="00A211E3" w:rsidRPr="006F6674" w:rsidRDefault="00A211E3" w:rsidP="006F6674">
                        <w:pPr>
                          <w:spacing w:after="0"/>
                          <w:jc w:val="center"/>
                          <w:rPr>
                            <w:sz w:val="20"/>
                          </w:rPr>
                        </w:pPr>
                        <w:r w:rsidRPr="006F6674">
                          <w:rPr>
                            <w:sz w:val="32"/>
                          </w:rPr>
                          <w:t>5ab</w:t>
                        </w:r>
                        <w:r w:rsidRPr="006F6674">
                          <w:rPr>
                            <w:sz w:val="32"/>
                            <w:vertAlign w:val="superscript"/>
                          </w:rPr>
                          <w:t xml:space="preserve">2 </w:t>
                        </w:r>
                        <w:r w:rsidR="006F6674">
                          <w:rPr>
                            <w:sz w:val="32"/>
                          </w:rPr>
                          <w:t>-</w:t>
                        </w:r>
                        <w:r w:rsidRPr="006F6674">
                          <w:rPr>
                            <w:sz w:val="32"/>
                          </w:rPr>
                          <w:t xml:space="preserve"> </w:t>
                        </w:r>
                        <w:r w:rsidRPr="006F6674">
                          <w:rPr>
                            <w:sz w:val="32"/>
                          </w:rPr>
                          <w:t>b</w:t>
                        </w:r>
                        <w:r w:rsidR="006F6674">
                          <w:rPr>
                            <w:sz w:val="32"/>
                          </w:rPr>
                          <w:t xml:space="preserve"> - ab</w:t>
                        </w:r>
                      </w:p>
                    </w:txbxContent>
                  </v:textbox>
                </v:roundrect>
                <v:roundrect id="Prostokąt zaokrąglony 3" o:spid="_x0000_s1046" style="position:absolute;left:45529;width:10859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176cMA&#10;AADaAAAADwAAAGRycy9kb3ducmV2LnhtbESPQWvCQBSE74L/YXlCb2ZjU0RiVqmCthcPakF6e2Sf&#10;SWj2bcxuk/TfdwXB4zAz3zDZejC16Kh1lWUFsygGQZxbXXGh4Ou8my5AOI+ssbZMCv7IwXo1HmWY&#10;atvzkbqTL0SAsEtRQel9k0rp8pIMusg2xMG72tagD7ItpG6xD3BTy9c4nkuDFYeFEhvalpT/nH6N&#10;gv1sc/vucR5vdwe5YPy4XPZviVIvk+F9CcLT4J/hR/tTK0jgfiXc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176cMAAADaAAAADwAAAAAAAAAAAAAAAACYAgAAZHJzL2Rv&#10;d25yZXYueG1sUEsFBgAAAAAEAAQA9QAAAIgDAAAAAA==&#10;" fillcolor="#9bbb59 [3206]" strokecolor="#4e6128 [1606]" strokeweight="2pt">
                  <v:textbox>
                    <w:txbxContent>
                      <w:p w:rsidR="00A211E3" w:rsidRPr="00320AE5" w:rsidRDefault="00A211E3" w:rsidP="00A211E3">
                        <w:pPr>
                          <w:jc w:val="center"/>
                          <w:rPr>
                            <w:sz w:val="20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3</m:t>
                              </m:r>
                            </m:den>
                          </m:f>
                        </m:oMath>
                        <w:r w:rsidRPr="00320AE5">
                          <w:rPr>
                            <w:sz w:val="32"/>
                          </w:rPr>
                          <w:t>s</w:t>
                        </w:r>
                        <w:r w:rsidRPr="00320AE5">
                          <w:rPr>
                            <w:sz w:val="32"/>
                            <w:vertAlign w:val="superscript"/>
                          </w:rPr>
                          <w:t xml:space="preserve">2 </w:t>
                        </w:r>
                        <w:r w:rsidRPr="00320AE5">
                          <w:rPr>
                            <w:sz w:val="32"/>
                          </w:rPr>
                          <w:t>+</w:t>
                        </w:r>
                        <w:r w:rsidRPr="00320AE5">
                          <w:rPr>
                            <w:sz w:val="32"/>
                          </w:rPr>
                          <w:t xml:space="preserve">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3</m:t>
                              </m:r>
                            </m:den>
                          </m:f>
                        </m:oMath>
                        <w:r w:rsidRPr="00320AE5">
                          <w:rPr>
                            <w:sz w:val="32"/>
                          </w:rPr>
                          <w:t>t</w:t>
                        </w:r>
                        <w:r w:rsidR="006F6674">
                          <w:rPr>
                            <w:sz w:val="32"/>
                          </w:rPr>
                          <w:t xml:space="preserve"> - </w:t>
                        </w:r>
                        <w:proofErr w:type="spellStart"/>
                        <w:r w:rsidR="006F6674">
                          <w:rPr>
                            <w:sz w:val="32"/>
                          </w:rPr>
                          <w:t>st</w:t>
                        </w:r>
                        <w:proofErr w:type="spellEnd"/>
                      </w:p>
                    </w:txbxContent>
                  </v:textbox>
                </v:roundrect>
                <v:roundrect id="Prostokąt zaokrąglony 4" o:spid="_x0000_s1047" style="position:absolute;left:15144;width:12288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TjncIA&#10;AADaAAAADwAAAGRycy9kb3ducmV2LnhtbESPzarCMBSE94LvEI7gTlN/EKlGUUG9GxdXBXF3aI5t&#10;sTmpTbT17W+ECy6HmfmGmS8bU4gXVS63rGDQj0AQJ1bnnCo4n7a9KQjnkTUWlknBmxwsF+3WHGNt&#10;a/6l19GnIkDYxagg876MpXRJRgZd35bEwbvZyqAPskqlrrAOcFPIYRRNpMGcw0KGJW0ySu7Hp1Gw&#10;G6wf1xon0WZ7kFPG/eWyG4+U6naa1QyEp8Z/w//tH61gDJ8r4Qb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ZOOdwgAAANoAAAAPAAAAAAAAAAAAAAAAAJgCAABkcnMvZG93&#10;bnJldi54bWxQSwUGAAAAAAQABAD1AAAAhwMAAAAA&#10;" fillcolor="#9bbb59 [3206]" strokecolor="#4e6128 [1606]" strokeweight="2pt">
                  <v:textbox>
                    <w:txbxContent>
                      <w:p w:rsidR="00A211E3" w:rsidRPr="00320AE5" w:rsidRDefault="00A211E3" w:rsidP="006F6674">
                        <w:pPr>
                          <w:spacing w:after="0"/>
                          <w:jc w:val="center"/>
                          <w:rPr>
                            <w:sz w:val="32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3</m:t>
                              </m:r>
                            </m:den>
                          </m:f>
                        </m:oMath>
                        <w:r w:rsidR="00A86ADC" w:rsidRPr="00320AE5">
                          <w:rPr>
                            <w:sz w:val="32"/>
                          </w:rPr>
                          <w:t xml:space="preserve"> </w:t>
                        </w:r>
                        <w:r w:rsidRPr="00320AE5">
                          <w:rPr>
                            <w:sz w:val="32"/>
                            <w:vertAlign w:val="superscript"/>
                          </w:rPr>
                          <w:t xml:space="preserve"> </w:t>
                        </w:r>
                        <w:r w:rsidRPr="00320AE5">
                          <w:rPr>
                            <w:sz w:val="32"/>
                          </w:rPr>
                          <w:t xml:space="preserve">– </w:t>
                        </w:r>
                        <w:r w:rsidR="006F6674">
                          <w:rPr>
                            <w:sz w:val="32"/>
                          </w:rPr>
                          <w:t xml:space="preserve">3xy+ </w:t>
                        </w:r>
                        <w:r w:rsidRPr="00320AE5">
                          <w:rPr>
                            <w:sz w:val="32"/>
                          </w:rPr>
                          <w:t>6y</w:t>
                        </w:r>
                        <w:r w:rsidRPr="00320AE5">
                          <w:rPr>
                            <w:sz w:val="32"/>
                            <w:vertAlign w:val="superscript"/>
                          </w:rPr>
                          <w:t>3</w:t>
                        </w:r>
                      </w:p>
                      <w:p w:rsidR="00A211E3" w:rsidRPr="00320AE5" w:rsidRDefault="00A211E3" w:rsidP="00A211E3">
                        <w:pPr>
                          <w:jc w:val="center"/>
                          <w:rPr>
                            <w:sz w:val="20"/>
                          </w:rPr>
                        </w:pPr>
                      </w:p>
                    </w:txbxContent>
                  </v:textbox>
                </v:roundrect>
                <v:shape id="Strzałka w prawo z wcięciem 5" o:spid="_x0000_s1048" type="#_x0000_t94" style="position:absolute;left:1240;top:10476;width:8668;height:3621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UOYcQA&#10;AADaAAAADwAAAGRycy9kb3ducmV2LnhtbESPQWvCQBSE70L/w/IK3symAYOkrlJKLYKQYtJDj6/Z&#10;ZxKbfRuya0z/fbcgeBxm5htmvZ1MJ0YaXGtZwVMUgyCurG65VvBZ7hYrEM4ja+wsk4JfcrDdPMzW&#10;mGl75SONha9FgLDLUEHjfZ9J6aqGDLrI9sTBO9nBoA9yqKUe8BrgppNJHKfSYMthocGeXhuqfoqL&#10;UXA55PkueVulyVh+0Hsvyy/5fVZq/ji9PIPwNPl7+NbeawVL+L8Sb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FDmHEAAAA2gAAAA8AAAAAAAAAAAAAAAAAmAIAAGRycy9k&#10;b3ducmV2LnhtbFBLBQYAAAAABAAEAPUAAACJAwAAAAA=&#10;" adj="17089" fillcolor="white [3201]" strokecolor="#9bbb59 [3206]" strokeweight="2pt"/>
                <v:shape id="Strzałka w prawo z wcięciem 6" o:spid="_x0000_s1049" type="#_x0000_t94" style="position:absolute;left:47053;top:10572;width:8668;height:362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0D78IA&#10;AADaAAAADwAAAGRycy9kb3ducmV2LnhtbESPwWrDMBBE74X+g9hCb42cUkxwIpsQ6mKSUxN/wMba&#10;WE6slWupifv3VaGQ4zDzZphVMdleXGn0nWMF81kCgrhxuuNWQX0oXxYgfEDW2DsmBT/kocgfH1aY&#10;aXfjT7ruQytiCfsMFZgQhkxK3xiy6GduII7eyY0WQ5RjK/WIt1hue/maJKm02HFcMDjQxlBz2X9b&#10;Bal7p/N2m9qp1PVw/DJvH7tdpdTz07Reggg0hXv4n6505ODvSrwB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HQPvwgAAANoAAAAPAAAAAAAAAAAAAAAAAJgCAABkcnMvZG93&#10;bnJldi54bWxQSwUGAAAAAAQABAD1AAAAhwMAAAAA&#10;" adj="17090" fillcolor="white [3201]" strokecolor="#9bbb59 [3206]" strokeweight="2pt">
                  <v:textbox>
                    <w:txbxContent>
                      <w:p w:rsidR="00A211E3" w:rsidRDefault="00A211E3" w:rsidP="00A211E3">
                        <w:pPr>
                          <w:jc w:val="center"/>
                        </w:pPr>
                      </w:p>
                    </w:txbxContent>
                  </v:textbox>
                </v:shape>
                <v:shape id="Strzałka w prawo z wcięciem 14" o:spid="_x0000_s1050" type="#_x0000_t94" style="position:absolute;left:31667;top:10477;width:8668;height:362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sSpb8A&#10;AADbAAAADwAAAGRycy9kb3ducmV2LnhtbERP24rCMBB9X/Afwgj7tqaKlKUaRURF9MnLB4zN2FSb&#10;SW2idv/eCMK+zeFcZzxtbSUe1PjSsYJ+LwFBnDtdcqHgeFj+/ILwAVlj5ZgU/JGH6aTzNcZMuyfv&#10;6LEPhYgh7DNUYEKoMyl9bsii77maOHJn11gMETaF1A0+Y7it5CBJUmmx5NhgsKa5ofy6v1sFqVvQ&#10;ZbNJbbvUx/p0M8PVdrtW6rvbzkYgArXhX/xxr3WcP4T3L/EAOX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mxKlvwAAANsAAAAPAAAAAAAAAAAAAAAAAJgCAABkcnMvZG93bnJl&#10;di54bWxQSwUGAAAAAAQABAD1AAAAhAMAAAAA&#10;" adj="17090" fillcolor="white [3201]" strokecolor="#9bbb59 [3206]" strokeweight="2pt">
                  <v:textbox>
                    <w:txbxContent>
                      <w:p w:rsidR="00A211E3" w:rsidRDefault="00A211E3" w:rsidP="00A211E3">
                        <w:pPr>
                          <w:jc w:val="center"/>
                        </w:pPr>
                      </w:p>
                    </w:txbxContent>
                  </v:textbox>
                </v:shape>
                <v:shape id="Strzałka w prawo z wcięciem 18" o:spid="_x0000_s1051" type="#_x0000_t94" style="position:absolute;left:16873;top:10477;width:8668;height:362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YYoMMA&#10;AADbAAAADwAAAGRycy9kb3ducmV2LnhtbESPQW/CMAyF75P4D5EncRvpEKqmjlBNE50QnMb4AV7j&#10;NYXGKU0G5d/jw6TdbL3n9z4vy9F36kJDbAMbeJ5loIjrYFtuDBy+qqcXUDEhW+wCk4EbRShXk4cl&#10;FjZc+ZMu+9QoCeFYoAGXUl9oHWtHHuMs9MSi/YTBY5J1aLQd8CrhvtPzLMu1x5alwWFP747q0/7X&#10;G8jDmo7bbe7Hyh7677NbfOx2G2Omj+PbK6hEY/o3/11vrOALrPwiA+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9YYoMMAAADbAAAADwAAAAAAAAAAAAAAAACYAgAAZHJzL2Rv&#10;d25yZXYueG1sUEsFBgAAAAAEAAQA9QAAAIgDAAAAAA==&#10;" adj="17090" fillcolor="white [3201]" strokecolor="#9bbb59 [3206]" strokeweight="2pt"/>
                <v:roundrect id="Prostokąt zaokrąglony 21" o:spid="_x0000_s1052" style="position:absolute;left:-510;top:19050;width:12177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dap8QA&#10;AADbAAAADwAAAGRycy9kb3ducmV2LnhtbESPQWsCMRSE70L/Q3hCb5pViujWKFIQWipdXMVeH5vX&#10;7NLNy7KJmv77RhA8DjPzDbNcR9uKC/W+caxgMs5AEFdON2wUHA/b0RyED8gaW8ek4I88rFdPgyXm&#10;2l15T5cyGJEg7HNUUIfQ5VL6qiaLfuw64uT9uN5iSLI3Uvd4TXDbymmWzaTFhtNCjR291VT9lmer&#10;IG6/48J8mY+zXezmxf6zeDmVhVLPw7h5BREohkf43n7XCqYTuH1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XWqfEAAAA2wAAAA8AAAAAAAAAAAAAAAAAmAIAAGRycy9k&#10;b3ducmV2LnhtbFBLBQYAAAAABAAEAPUAAACJAwAAAAA=&#10;" fillcolor="white [3201]" strokecolor="#8064a2 [3207]" strokeweight="2pt">
                  <v:textbox>
                    <w:txbxContent>
                      <w:p w:rsidR="00A211E3" w:rsidRDefault="00A211E3" w:rsidP="00A211E3">
                        <w:pPr>
                          <w:jc w:val="center"/>
                        </w:pPr>
                        <w:r>
                          <w:t xml:space="preserve">   </w:t>
                        </w:r>
                      </w:p>
                    </w:txbxContent>
                  </v:textbox>
                </v:roundrect>
                <v:roundrect id="Prostokąt zaokrąglony 22" o:spid="_x0000_s1053" style="position:absolute;left:30384;top:19050;width:11895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XE0MQA&#10;AADbAAAADwAAAGRycy9kb3ducmV2LnhtbESPUWvCMBSF3wf+h3AHe5vpyhhajSKCsLFhsRv6emmu&#10;abG5KU3U7N+bwcDHwznnO5z5MtpOXGjwrWMFL+MMBHHtdMtGwc/35nkCwgdkjZ1jUvBLHpaL0cMc&#10;C+2uvKNLFYxIEPYFKmhC6Aspfd2QRT92PXHyjm6wGJIcjNQDXhPcdjLPsjdpseW00GBP64bqU3W2&#10;CuLmEKdmaz7Odvo1KXef5eu+KpV6eoyrGYhAMdzD/+13rSDP4e9L+g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FxNDEAAAA2wAAAA8AAAAAAAAAAAAAAAAAmAIAAGRycy9k&#10;b3ducmV2LnhtbFBLBQYAAAAABAAEAPUAAACJAwAAAAA=&#10;" fillcolor="white [3201]" strokecolor="#8064a2 [3207]" strokeweight="2pt"/>
                <v:roundrect id="Prostokąt zaokrąglony 23" o:spid="_x0000_s1054" style="position:absolute;left:45529;top:19050;width:11382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lhS8QA&#10;AADbAAAADwAAAGRycy9kb3ducmV2LnhtbESPQWsCMRSE7wX/Q3hCbzVbW4pujVIKQkuli6vo9bF5&#10;zS7dvCybqPHfG0HwOMzMN8xsEW0rjtT7xrGC51EGgrhyumGjYLtZPk1A+ICssXVMCs7kYTEfPMww&#10;1+7EazqWwYgEYZ+jgjqELpfSVzVZ9CPXESfvz/UWQ5K9kbrHU4LbVo6z7E1abDgt1NjRZ03Vf3mw&#10;CuJyH6fm13wf7HQ1KdY/xeuuLJR6HMaPdxCBYriHb+0vrWD8Atcv6QfI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JYUvEAAAA2wAAAA8AAAAAAAAAAAAAAAAAmAIAAGRycy9k&#10;b3ducmV2LnhtbFBLBQYAAAAABAAEAPUAAACJAwAAAAA=&#10;" fillcolor="white [3201]" strokecolor="#8064a2 [3207]" strokeweight="2pt">
                  <v:textbox>
                    <w:txbxContent>
                      <w:p w:rsidR="00A211E3" w:rsidRDefault="00A211E3" w:rsidP="00A211E3">
                        <w:pPr>
                          <w:jc w:val="center"/>
                        </w:pPr>
                        <w:r>
                          <w:t xml:space="preserve"> </w:t>
                        </w:r>
                        <w:bookmarkStart w:id="1" w:name="_GoBack"/>
                        <w:bookmarkEnd w:id="1"/>
                      </w:p>
                    </w:txbxContent>
                  </v:textbox>
                </v:roundrect>
                <v:roundrect id="Prostokąt zaokrąglony 24" o:spid="_x0000_s1055" style="position:absolute;left:14304;top:19050;width:13127;height:542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D5P8QA&#10;AADbAAAADwAAAGRycy9kb3ducmV2LnhtbESPUWvCMBSF3wf7D+EO9jbTiYitRhkDYUNZsRN9vTTX&#10;tNjclCZq/PfLYLDHwznnO5zFKtpOXGnwrWMFr6MMBHHtdMtGwf57/TID4QOyxs4xKbiTh9Xy8WGB&#10;hXY33tG1CkYkCPsCFTQh9IWUvm7Ioh+5njh5JzdYDEkORuoBbwluOznOsqm02HJaaLCn94bqc3Wx&#10;CuL6GHPzZT4vNt/Oyt2mnByqUqnnp/g2BxEohv/wX/tDKxhP4PdL+g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g+T/EAAAA2wAAAA8AAAAAAAAAAAAAAAAAmAIAAGRycy9k&#10;b3ducmV2LnhtbFBLBQYAAAAABAAEAPUAAACJAwAAAAA=&#10;" fillcolor="white [3201]" strokecolor="#8064a2 [3207]" strokeweight="2pt">
                  <v:textbox>
                    <w:txbxContent>
                      <w:p w:rsidR="00A211E3" w:rsidRDefault="00A211E3" w:rsidP="00A211E3">
                        <w:pPr>
                          <w:jc w:val="center"/>
                        </w:pPr>
                        <w:r>
                          <w:t xml:space="preserve">    </w:t>
                        </w:r>
                      </w:p>
                    </w:txbxContent>
                  </v:textbox>
                </v:roundrect>
                <v:shape id="Pole tekstowe 25" o:spid="_x0000_s1056" type="#_x0000_t202" style="position:absolute;left:6286;top:10287;width:5382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<v:textbox>
                    <w:txbxContent>
                      <w:p w:rsidR="00A211E3" w:rsidRPr="00A211E3" w:rsidRDefault="00A211E3">
                        <w:pPr>
                          <w:rPr>
                            <w:sz w:val="28"/>
                          </w:rPr>
                        </w:pPr>
                        <w:r w:rsidRPr="00A211E3">
                          <w:rPr>
                            <w:sz w:val="28"/>
                          </w:rPr>
                          <w:t>· (-2)</w:t>
                        </w:r>
                      </w:p>
                    </w:txbxContent>
                  </v:textbox>
                </v:shape>
                <v:shape id="Pole tekstowe 26" o:spid="_x0000_s1057" type="#_x0000_t202" style="position:absolute;left:21621;top:10287;width:5811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<v:textbox>
                    <w:txbxContent>
                      <w:p w:rsidR="00A86ADC" w:rsidRPr="00A211E3" w:rsidRDefault="00A86ADC" w:rsidP="00A86ADC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· 3y</w:t>
                        </w:r>
                      </w:p>
                    </w:txbxContent>
                  </v:textbox>
                </v:shape>
                <v:shape id="Pole tekstowe 27" o:spid="_x0000_s1058" type="#_x0000_t202" style="position:absolute;left:36164;top:9429;width:537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IRs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/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khGxQAAANsAAAAPAAAAAAAAAAAAAAAAAJgCAABkcnMv&#10;ZG93bnJldi54bWxQSwUGAAAAAAQABAD1AAAAigMAAAAA&#10;" filled="f" stroked="f" strokeweight=".5pt">
                  <v:textbox>
                    <w:txbxContent>
                      <w:p w:rsidR="00A86ADC" w:rsidRPr="00A211E3" w:rsidRDefault="00A86ADC" w:rsidP="00A86ADC">
                        <w:pPr>
                          <w:rPr>
                            <w:sz w:val="28"/>
                          </w:rPr>
                        </w:pPr>
                        <w:r w:rsidRPr="00A211E3">
                          <w:rPr>
                            <w:sz w:val="28"/>
                          </w:rPr>
                          <w:t>·</w:t>
                        </w:r>
                        <w:r>
                          <w:rPr>
                            <w:sz w:val="28"/>
                          </w:rPr>
                          <w:t xml:space="preserve">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5</m:t>
                              </m:r>
                            </m:den>
                          </m:f>
                        </m:oMath>
                        <w:r>
                          <w:rPr>
                            <w:sz w:val="28"/>
                          </w:rPr>
                          <w:t xml:space="preserve"> a</w:t>
                        </w:r>
                      </w:p>
                    </w:txbxContent>
                  </v:textbox>
                </v:shape>
                <v:shape id="Pole tekstowe 28" o:spid="_x0000_s1059" type="#_x0000_t202" style="position:absolute;left:51530;top:9906;width:5381;height:3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<v:textbox>
                    <w:txbxContent>
                      <w:p w:rsidR="00A86ADC" w:rsidRPr="00A211E3" w:rsidRDefault="00A86ADC" w:rsidP="00A86ADC">
                        <w:pPr>
                          <w:rPr>
                            <w:sz w:val="28"/>
                          </w:rPr>
                        </w:pPr>
                        <w:r w:rsidRPr="00A211E3">
                          <w:rPr>
                            <w:sz w:val="28"/>
                          </w:rPr>
                          <w:t>· (-</w:t>
                        </w:r>
                        <w:r>
                          <w:rPr>
                            <w:sz w:val="28"/>
                          </w:rPr>
                          <w:t>3</w:t>
                        </w:r>
                        <w:r w:rsidRPr="00A211E3">
                          <w:rPr>
                            <w:sz w:val="28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D238DC" w:rsidRPr="00E56EA3" w:rsidSect="001400E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A52" w:rsidRDefault="00E95A52">
      <w:pPr>
        <w:spacing w:after="0" w:line="240" w:lineRule="auto"/>
      </w:pPr>
      <w:r>
        <w:separator/>
      </w:r>
    </w:p>
  </w:endnote>
  <w:endnote w:type="continuationSeparator" w:id="0">
    <w:p w:rsidR="00E95A52" w:rsidRDefault="00E95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81F7219" wp14:editId="7969056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editId="46B6892E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BA4064" w:rsidRPr="00BA4064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62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63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64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BA4064" w:rsidRPr="00BA4064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EDFCC22" wp14:editId="1AA71A55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A52" w:rsidRDefault="00E95A52">
      <w:pPr>
        <w:spacing w:after="0" w:line="240" w:lineRule="auto"/>
      </w:pPr>
      <w:r>
        <w:separator/>
      </w:r>
    </w:p>
  </w:footnote>
  <w:footnote w:type="continuationSeparator" w:id="0">
    <w:p w:rsidR="00E95A52" w:rsidRDefault="00E95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C75536" wp14:editId="491CB5AF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D238DC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Mnożenie jednomianów.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60" type="#_x0000_t202" style="position:absolute;margin-left:548.4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D238DC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Mnożenie jednomianów.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D72D5D6" wp14:editId="698255B8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4"/>
                      </a:lnRef>
                      <a:fillRef idx="3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61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" fillcolor="#413253 [1639]" strokecolor="#795d9b [3047]">
              <v:fill color2="#775c99 [3015]" rotate="t" angle="180" colors="0 #5d417e;52429f #7b58a6;1 #7b57a8" focus="100%" type="gradient">
                <o:fill v:ext="view" type="gradientUnscaled"/>
              </v:fill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DFE0C6" wp14:editId="3BBED270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65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29BE99B" wp14:editId="525DADC2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66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9F30D3"/>
    <w:multiLevelType w:val="hybridMultilevel"/>
    <w:tmpl w:val="56DCAADE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4485E86"/>
    <w:multiLevelType w:val="hybridMultilevel"/>
    <w:tmpl w:val="24FC2FDA"/>
    <w:lvl w:ilvl="0" w:tplc="26F02EB4">
      <w:start w:val="1"/>
      <w:numFmt w:val="lowerLetter"/>
      <w:lvlText w:val="%1)"/>
      <w:lvlJc w:val="left"/>
      <w:pPr>
        <w:ind w:left="186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3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12"/>
  </w:num>
  <w:num w:numId="8">
    <w:abstractNumId w:val="10"/>
  </w:num>
  <w:num w:numId="9">
    <w:abstractNumId w:val="8"/>
  </w:num>
  <w:num w:numId="10">
    <w:abstractNumId w:val="13"/>
  </w:num>
  <w:num w:numId="11">
    <w:abstractNumId w:val="9"/>
  </w:num>
  <w:num w:numId="12">
    <w:abstractNumId w:val="5"/>
  </w:num>
  <w:num w:numId="13">
    <w:abstractNumId w:val="6"/>
  </w:num>
  <w:num w:numId="14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0B83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13C00"/>
    <w:rsid w:val="00313C77"/>
    <w:rsid w:val="00320AE5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F6AB7"/>
    <w:rsid w:val="0043523E"/>
    <w:rsid w:val="00440514"/>
    <w:rsid w:val="00445235"/>
    <w:rsid w:val="00456B46"/>
    <w:rsid w:val="00483427"/>
    <w:rsid w:val="0048674D"/>
    <w:rsid w:val="00494865"/>
    <w:rsid w:val="00495CF1"/>
    <w:rsid w:val="004D3BBC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5846"/>
    <w:rsid w:val="005C0538"/>
    <w:rsid w:val="005C1B24"/>
    <w:rsid w:val="005D1E81"/>
    <w:rsid w:val="005E1805"/>
    <w:rsid w:val="005E31C7"/>
    <w:rsid w:val="005E5D03"/>
    <w:rsid w:val="00602A02"/>
    <w:rsid w:val="006055F4"/>
    <w:rsid w:val="006369DA"/>
    <w:rsid w:val="00637734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6674"/>
    <w:rsid w:val="006F7F39"/>
    <w:rsid w:val="0070112E"/>
    <w:rsid w:val="00710464"/>
    <w:rsid w:val="007137D8"/>
    <w:rsid w:val="0072290E"/>
    <w:rsid w:val="00723E7A"/>
    <w:rsid w:val="007404D3"/>
    <w:rsid w:val="00744622"/>
    <w:rsid w:val="0078241C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96C8D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211E3"/>
    <w:rsid w:val="00A34B26"/>
    <w:rsid w:val="00A427B3"/>
    <w:rsid w:val="00A43652"/>
    <w:rsid w:val="00A45772"/>
    <w:rsid w:val="00A65BF4"/>
    <w:rsid w:val="00A70E60"/>
    <w:rsid w:val="00A8324F"/>
    <w:rsid w:val="00A851AE"/>
    <w:rsid w:val="00A86ADC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A4064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6A10"/>
    <w:rsid w:val="00C93A60"/>
    <w:rsid w:val="00CA60E8"/>
    <w:rsid w:val="00CC4027"/>
    <w:rsid w:val="00CD3BCD"/>
    <w:rsid w:val="00CD4929"/>
    <w:rsid w:val="00CD6123"/>
    <w:rsid w:val="00CE577E"/>
    <w:rsid w:val="00D00048"/>
    <w:rsid w:val="00D21E13"/>
    <w:rsid w:val="00D237C0"/>
    <w:rsid w:val="00D238DC"/>
    <w:rsid w:val="00D24FA6"/>
    <w:rsid w:val="00D31626"/>
    <w:rsid w:val="00D32477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6EA3"/>
    <w:rsid w:val="00E6075E"/>
    <w:rsid w:val="00E95A52"/>
    <w:rsid w:val="00EC015C"/>
    <w:rsid w:val="00EC4C37"/>
    <w:rsid w:val="00EC6BF1"/>
    <w:rsid w:val="00ED65FA"/>
    <w:rsid w:val="00EE2B0C"/>
    <w:rsid w:val="00EF6334"/>
    <w:rsid w:val="00F13A03"/>
    <w:rsid w:val="00F3057A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7EA"/>
    <w:rsid w:val="00D557EA"/>
    <w:rsid w:val="00D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57EA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  <w:rsid w:val="00D557EA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unhideWhenUsed/>
    <w:rsid w:val="00D557EA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57EA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  <w:rsid w:val="00D557EA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unhideWhenUsed/>
    <w:rsid w:val="00D557E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EB4DD-76CE-43AA-A42C-59D8B4A55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17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7</cp:revision>
  <cp:lastPrinted>2013-08-21T15:16:00Z</cp:lastPrinted>
  <dcterms:created xsi:type="dcterms:W3CDTF">2013-08-21T15:00:00Z</dcterms:created>
  <dcterms:modified xsi:type="dcterms:W3CDTF">2013-08-21T15:19:00Z</dcterms:modified>
</cp:coreProperties>
</file>